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WC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954080683" name="1dfc95a0-bbb6-11f0-9f59-51d72857301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09695348" name="1dfc95a0-bbb6-11f0-9f59-51d72857301c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WC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093761959" name="2e784000-bbb6-11f0-9f59-51d72857301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58342727" name="2e784000-bbb6-11f0-9f59-51d72857301c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Küche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73031852" name="bb075fb0-bbb6-11f0-9f59-51d72857301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22529526" name="bb075fb0-bbb6-11f0-9f59-51d72857301c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Küche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007134200" name="d5b423c0-bbb6-11f0-9f59-51d72857301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18209910" name="d5b423c0-bbb6-11f0-9f59-51d72857301c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155513672" name="581b7890-bbb7-11f0-9f59-51d72857301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95021459" name="581b7890-bbb7-11f0-9f59-51d72857301c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621042241" name="68b929e0-bbb7-11f0-9f59-51d72857301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92994831" name="68b929e0-bbb7-11f0-9f59-51d72857301c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Schlafzimmer / Gang / Büro </w:t>
            </w:r>
          </w:p>
          <w:p>
            <w:pPr>
              <w:spacing w:before="0" w:after="0" w:line="240" w:lineRule="auto"/>
            </w:pPr>
            <w:r>
              <w:t>OG- DG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322584106" name="f71604b0-bbb7-11f0-9f59-51d72857301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4846355" name="f71604b0-bbb7-11f0-9f59-51d72857301c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1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Luegetshalde 10, 5703 Seon</w:t>
          </w:r>
        </w:p>
        <w:p>
          <w:pPr>
            <w:spacing w:before="0" w:after="0"/>
          </w:pPr>
          <w:r>
            <w:t>562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footer.xml" Type="http://schemas.openxmlformats.org/officeDocument/2006/relationships/footer" Id="rId11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